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A political party is a group of individuals who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strictly to designated party leaders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Agree on all policy issues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Obtain positions of official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Organize to win elections and operate the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 monthly dues to an ideological organization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85"/>
              <w:gridCol w:w="65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Political Parties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5.3.1 - Examine the four most important functions of political parties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At each national convention, a political party drafts what document that outlines the party’s policies, positions, and principles?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Game plan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White paper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Platform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Treatise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85"/>
              <w:gridCol w:w="65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Political Parties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5.3.1 - Examine the four most important functions of political parties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The task of planning the next campaign and convention, obtaining financial contributions, and publicizing the national party belongs to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National chairperson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Presidential nominee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Committee of state chairpersons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 committee of the nominee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Convention planning committee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74"/>
              <w:gridCol w:w="63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Political Parties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5.3.2 - Depict the structure of political parties at each level of U.S. government.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primary goal of an American political party?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Peaceably influencing the American public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Signing up large numbers of deeply committed members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Getting the party’s candidates elected to office by winning elections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Collecting member dues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Trying to find the other party doing “bad” things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85"/>
              <w:gridCol w:w="65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Political Parties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5.3.1 - Examine the four most important functions of political parties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lowest level of official party machinery?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8"/>
              <w:gridCol w:w="80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local organization supported by district leaders, precinct or ward captains, and party workers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state party chairperson and committees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national campaign chairperson’s volunteers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White House interns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national convention delegates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74"/>
              <w:gridCol w:w="63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Political Parties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5.3.2 - Depict the structure of political parties at each level of U.S. government.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describes the system of patronage?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Another name for representation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occurred at the national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Ended by the time of the Civil War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Rewarded party faithful with government jobs and contracts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Guarantees mentors for newly elected officials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74"/>
              <w:gridCol w:w="63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Political Parties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5.3.2 - Depict the structure of political parties at each level of U.S. government.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lays out the party’s core beliefs and policy proposals?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Agenda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Charter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Party platform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White paper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85"/>
              <w:gridCol w:w="65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Political Parties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5.3.1 - Examine the four most important functions of political parties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main purpose of a political party is to do which of the following in order to control government and implement its policies?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Nominate candidates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 elections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Shape the judiciary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Discuss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Register voters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85"/>
              <w:gridCol w:w="65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Political Parties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5.3.1 - Examine the four most important functions of political parties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6:44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at the top of the party organization, with its members chosen by each state party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campaign taskforce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national committee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Party caucuses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Elected officials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 central committees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74"/>
              <w:gridCol w:w="63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Political Parties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5.3.2 - Depict the structure of political parties at each level of U.S. government.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6:46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6:48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Political parties used the patronage system as a way to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Shrink party loyalty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Gain access to Congress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Build party loyalty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party disunity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Gain access to interest groups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74"/>
              <w:gridCol w:w="63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Political Parties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5.3.2 - Depict the structure of political parties at each level of U.S. government.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6:48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The four most important functions of a political party are structuring the voting choice in elections, proposing alternative government programs, coordinating the actions of government officials, and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Nominating candidates for election to public office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Engineering federal budget proposals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 partisan protests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Acting as a link between federal and state governments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Introducing legislation to Congress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85"/>
              <w:gridCol w:w="65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Political Parties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5.3.1 - Examine the four most important functions of political parties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6:53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most distinguishes political parties from interest groups like the AFL-CIO and the National Association of Manufacturers?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1"/>
              <w:gridCol w:w="80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parties focus on multiple issues, whereas each interest group only focuses on 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parties have more money than interest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Interest groups do not nominate candidates to run as their avowed representatives.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Interest groups have no clear political ideology.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Pluralists do not think interest groups are necessary for democracy to function.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85"/>
              <w:gridCol w:w="65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Political Parties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5.3.1 - Examine the four most important functions of political parties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6:55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A centralized organization that dominated local politics by controlling elections, sometimes by illegal means, is known as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Party ideology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Campaign committee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Party machine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Party conference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Party government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74"/>
              <w:gridCol w:w="63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Political Parties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5.3.2 - Depict the structure of political parties at each level of U.S. government.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political parties in the United States, the Federalists and Anti-Federalists, had opposing views related to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Prohibition of the slave trade and slavery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Selection of the president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Amount of power that should be granted to the national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Types of taxation permitted by the various levels of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Role of religion in government and society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9"/>
              <w:gridCol w:w="64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History of Political Parties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5.3.5 - Describe how the party system in the United States has changed over 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6:57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describes the formation of the modern Republican Party?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was formed as a response to the Seneca Falls Convention for women’s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was formed from a coalition of antislavery factions.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was formed as an outgrowth of the Southern Whigs.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was formed as the party supporting rum, Romanism, and rebellion.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was formed during the era of good feelings.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9"/>
              <w:gridCol w:w="64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History of Political Parties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5.3.5 - Describe how the party system in the United States has changed over 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7:00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Why was the presidential election of 1912 unique?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Democratic Party temporarily split in two.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were three significant contenders for the presidency.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Two Roosevelts ran against each 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major parties opposed progressivism.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election was decided in the House of Representatives.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9"/>
              <w:gridCol w:w="64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History of Political Parties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5.3.5 - Describe how the party system in the United States has changed over 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7:01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7:02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partisan political division in the United States was between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Democrats and the Republicans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Whigs and the Democrats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Federalists and the Anti-Federalists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Whigs and the Republicans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Whigs and the Libertarians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9"/>
              <w:gridCol w:w="64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History of Political Parties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5.3.5 - Describe how the party system in the United States has changed over 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7:03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5:23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describes George Washington's views on political parties?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Necessity for the functioning of democracy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Tradition from colonial times that would always exist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Threat to national unity and popular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Legitimate means for interest groups to attempt to gain control of the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Vestige of politics under Great Britain and thus a thing of the past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9"/>
              <w:gridCol w:w="64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History of Political Parties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5.3.5 - Describe how the party system in the United States has changed over 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7:05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7:07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describes political parties during the period leading up to the Civil War?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Whig Party united over the issue of slavery.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Antislavery factions of many parties coalesced to form the Republican Party.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Federalist Party experienced a resurgence of support.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Whig Party split over the issue of slavery, and antislavery factions of many parties coalesced to form the Republican Party.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Antislavery factions of many parties coalesced to form the Republican Party, and the Federalist Party experienced a resurgence of support.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9"/>
              <w:gridCol w:w="64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History of Political Parties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5.3.5 - Describe how the party system in the United States has changed over 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7:08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7:10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From 1832 to 1856, which two parties dominated American politics and presidential elections?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Democrats and Libertarians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Democrats and Greens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Democrats and Whigs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Republicans and Democratic-Republicans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Republicans and Whigs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9"/>
              <w:gridCol w:w="64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History of Political Parties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5.3.5 - Describe how the party system in the United States has changed over 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7:10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7:13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winning office in 1828, Andrew Jackson shortened the name of his party to what, signaling that it was a new kind of political party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Whig Party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Green Party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Democratic Party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Republican Party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Progressive Party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9"/>
              <w:gridCol w:w="64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History of Political Parties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5.3.5 - Describe how the party system in the United States has changed over 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7:13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5:25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Prior to the Civil War, which party was born from a coalition of antislavery Liberty Party members, Free Soilers, and antislavery northern Democrats?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Constitutional Union Party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Republican Party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Progressive Party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Democratic Party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Libertarian Party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9"/>
              <w:gridCol w:w="64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History of Political Parties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5.3.5 - Describe how the party system in the United States has changed over 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7:15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5:26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The Republican Party was established to deal with which of the following issues?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Slavery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Agriculture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Tariffs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Free silver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9"/>
              <w:gridCol w:w="64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History of Political Parties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5.3.5 - Describe how the party system in the United States has changed over 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7:18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7:20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The party most likely to support states' rights in 1800 would have been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National Republicans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Constitutional Unionists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Whigs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Jeffersonian Republicans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9"/>
              <w:gridCol w:w="64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History of Political Parties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5.3.5 - Describe how the party system in the United States has changed over 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7:21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7:23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describes what happens during wave elections?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Dissatisfaction with the performance of one party or another can produce a wave of support for the other party.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effects of the election results are temporary.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Support for the major parties realigns.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results are landslide victories for Republicans or Democrats.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Dissatisfaction with the performance of one party or another can produce a wave of support for the other party, and the effects of the election results are temporary.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9"/>
              <w:gridCol w:w="64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Two Major U.S. Parties Today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5.3.5 - Describe how the party system in the United States has changed over 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7:24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5:28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Today, a voter who is an evangelical Christian living in a rural area is most likely to support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Democratic candidates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Republican candidates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Liberal candidates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Libertarian candidates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Socialist candidates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9"/>
              <w:gridCol w:w="64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Two Major U.S. Parties Today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5.3.5 - Describe how the party system in the United States has changed over 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7:26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7:28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A Republican who opposes government regulation of both social and economic issues best fits in with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Libertarian Republicans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Republicans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religious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Nationalist Republicans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conservatives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9"/>
              <w:gridCol w:w="64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Two Major U.S. Parties Today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5.3.5 - Describe how the party system in the United States has changed over 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7:29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7:30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In twenty-first century politics, internal differences in both of the two major parties often pit which of the following against each other?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Libertarians against conservatives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Moderates against radicals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Moderates against socialists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Southerners against northerners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Constitutionalists against moderates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9"/>
              <w:gridCol w:w="64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Two Major U.S. Parties Today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5.3.5 - Describe how the party system in the United States has changed over 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7:30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7:32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Over time, which of the following best identifies what most voters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1"/>
              <w:gridCol w:w="80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Support the economic positions of their party, regardless of how they feel about its cultural positions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Support the cultural positions of their party, regardless of how they feel about its economic positions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Choose a party for economic reasons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Choose a party for cultural reasons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Support both the cultural and economic positions of their party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9"/>
              <w:gridCol w:w="64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Two Major U.S. Parties Today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5.3.5 - Describe how the party system in the United States has changed over 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7:32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7:34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philosophies is central to the Republican Party today?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Conservatism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Multiculturalism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Progressivism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10"/>
              <w:gridCol w:w="6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Two Major U.S. Parties Today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5.3.6 - Explain why we have a two-party system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12/13/2020 10:59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12/13/2020 11:04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Why are elections based on a plurality system discouraging to new party 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2"/>
              <w:gridCol w:w="80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Plurality requires each party to be as narrowly based as possible, leaving little room for new parties.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Plurality gives an advantage to savvy political unknowns who can grab the media spotlight.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Plurality requires parties to form alliances with other parties to win elections.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parties receiving more than 5% of the vote are allocated seats.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 this winner-take-all system, no incentive is given for finishing second.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10"/>
              <w:gridCol w:w="6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Why Has the Two-Party System Endured?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5.3.6 - Explain why we have a two-party system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12/13/2020 11:05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12/13/2020 11:34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describes the reason that the two-party system has endured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Constitutional provision for a bipartisan system that mirrors the bicameral legislature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Prevalence of single-member electoral districts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Prevalence of multimember electoral districts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Rules of proportional representation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Constitutional restriction on the speech of third-party candidates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10"/>
              <w:gridCol w:w="6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Why Has the Two-Party System Endured?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5.3.6 - Explain why we have a two-party system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12/13/2020 11:43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12/13/2020 11:45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The winner-take-all principle can be observed in the United States when which of the following selects the president and the vice president?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Party elders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Electoral college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National committee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Party-in-government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Voters in each state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10"/>
              <w:gridCol w:w="6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Why Has the Two-Party System Endured?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5.3.6 - Explain why we have a two-party system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12/13/2020 11:46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12/13/2020 11:47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The adoption of which of the following would permit multiple parties to acquire seats in Congress because representation would be based on the percentage of votes that they receive in national elections?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Divided representation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Patronage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Australian ballots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Proportional representation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Ticket splitting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10"/>
              <w:gridCol w:w="6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Why Has the Two-Party System Endured?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5.3.6 - Explain why we have a two-party system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12/13/2020 11:47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12/13/2020 11:50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about third parties in the United States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1"/>
              <w:gridCol w:w="8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have been relatively inactive throughout the history of presidential elections.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generally downplay ideology in favor of winning elections.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discouraged by the election laws in many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have been increasingly more important in many national elections, most recently in 2004.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do not need to meet minimum signature requirements in order to appear on ballots.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62"/>
              <w:gridCol w:w="64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Why Has the Two-Party System Endured?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5.3.8 - Explain how and which minor parties have figured in party politics in America.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12/13/2020 11:51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12/13/2020 11:55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describes the views of many political scientists and scholars on third parties?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3"/>
              <w:gridCol w:w="80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incapable of effective grassroots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have consistently failed because they never reflect the political mood of the nation.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serve as a safety valve for dissident political groups and prevent major confrontations and political unrest.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can come into existence only if they are organized around a single charismatic leader.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can come into existence only if they split off from one of the major political parties.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62"/>
              <w:gridCol w:w="64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Why Has the Two-Party System Endured?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5.3.8 - Explain how and which minor parties have figured in party politics in America.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12/13/2020 11:56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12/13/2020 11:57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describes the American electoral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winner-take-all, or plurality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Proportional representation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One-party dominance of elections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Pluralistic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Elitist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10"/>
              <w:gridCol w:w="6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Why Has the Two-Party System Endured?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5.3.6 - Explain why we have a two-party system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12/13/2020 11:58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12/13/2020 11:59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a winner-take-all electoral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candidate who gets the most votes wins.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must get a majority of votes cast to win.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Votes are allocated on a proportional basis.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parties receiving more than 5% of the vote are allocated seats.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party must have competed in a previous election to be placed on the ballot.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10"/>
              <w:gridCol w:w="6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Why Has the Two-Party System Endured?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5.3.6 - Explain why we have a two-party system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12/13/2020 11:59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12:01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occurs in a proportional representation electoral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5"/>
              <w:gridCol w:w="8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Candidates for office run in single-seat, winner-take-all districts.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parties win seats in a legislature based on the proportion of the vote they receive.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Election results are roughly proportional to the amount of money raised by each party.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Parties win a proportion of seats in a legislature, weighted to give small parties a larger share.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The top three parties in an election divide the government proportionally between them.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10"/>
              <w:gridCol w:w="6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Why Has the Two-Party System Endured?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5.3.6 - Explain why we have a two-party system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12:01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federal and state laws with regard to third parties?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9"/>
              <w:gridCol w:w="8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have encouraged third parties to get candidates on the ballot.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let third parties get fewer signatures to place their candidates on the ballot than major parties.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two major parties have a clear advantage because the laws have fewer obstacles for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laws have made it easy for third- or minor-party candidates to get federal matching funds.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encourage third party development when there is a dominant majority party.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10"/>
              <w:gridCol w:w="6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Why Has the Two-Party System Endured?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5.3.6 - Explain why we have a two-party system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Minor political parties that present an alternative to the two dominant political parties in the American political system are known today as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Factional parties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Third parties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Alternative parties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Splinter parties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Pluralist parties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62"/>
              <w:gridCol w:w="64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Why Has the Two-Party System Endured?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5.3.8 - Explain how and which minor parties have figured in party politics in America.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12:05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An electoral system that assigns one seat in a legislative body to represent citizens who live in a district is known as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Single-member plurality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Proportional representation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Winner-take-all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Pluralist representation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Two-party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10"/>
              <w:gridCol w:w="6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Why Has the Two-Party System Endured?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5.3.6 - Explain why we have a two-party system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12:10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The American electoral system can be described as both a single-member plurality system and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No-party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Two-party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Multiparty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Three-party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Single-party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10"/>
              <w:gridCol w:w="6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Why Has the Two-Party System Endured?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5.3.6 - Explain why we have a two-party system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12:10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12:12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most convincing explanations for the persistence of the two-party system in the United States lies in its use of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Single winners chosen by an absolute majority of votes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winners chosen by a proportional representation of votes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winners chosen by a simple plurality of votes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Single winners chosen by a proportional representation of votes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Single winners chosen by a simple plurality of votes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10"/>
              <w:gridCol w:w="6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Why Has the Two-Party System Endured?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5.3.6 - Explain why we have a two-party system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12:12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The system by which legislative seats are awarded to a party in proportion to the vote that party wins in an election is called what type of representation?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Majority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Proportional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Bipartisan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Electoral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10"/>
              <w:gridCol w:w="6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Why Has the Two-Party System Endured?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5.3.6 - Explain why we have a two-party system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Proportional representation tends to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Base election results on the winner-take-all approach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Award office to the single candidate who wins the most votes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be used in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Force interest groups to work within the two major parties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Perpetuate several political parties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10"/>
              <w:gridCol w:w="6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Why Has the Two-Party System Endured?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5.3.6 - Explain why we have a two-party system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12:16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12:18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describes realignment?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of necessity tied to specific elections.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takes place when a substantial group of voters switches party allegiance.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takes place when one dominant party replaces another 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takes place once every six elections.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has been predicted as inevitable in the foreseeable future.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9"/>
              <w:gridCol w:w="64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Mechanisms of Political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5.3.5 - Describe how the party system in the United States has changed over 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12:18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term is used to describe voters adjusting their long-term allegiance from one party to another in response to ideological changes?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Party identification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Reconstruction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Party alignment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Realignment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9"/>
              <w:gridCol w:w="64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Mechanisms of Political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5.3.5 - Describe how the party system in the United States has changed over 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12:22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describes tipping?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occurs when a substantial group of voters switches party allegiance.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occurs when increasing numbers of voters call themselves "independents."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occurs when a group that is becoming more numerous over time grows large enough to change the political balance in a 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occurs as a result of immigration or differential birth 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occurs only in countries that employ a multiparty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9"/>
              <w:gridCol w:w="64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Mechanisms of Political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5.3.5 - Describe how the party system in the United States has changed over 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constitutes an example of a realignment?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Antislavery Republicans left to join the Democratic Party before the Civil War.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Working-class voters abandoned the Republican Party in 1896 due to the Republicans’ populist politics.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New Deal Democratic Coalition brought African Americans and ardent segregationists into the same party in 1932.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Cultural conservatives abandoned the Republicans in 1968, especially in the South.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Evangelical Christians abandoned the Republican Party and voted for Jimmy Carter in 1976.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9"/>
              <w:gridCol w:w="64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Mechanisms of Political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5.3.5 - Describe how the party system in the United States has changed over 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about voter behavior is most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Straight-ticket voting is now nearly universal.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number of people identifying as independents has grown in recent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Party identification has been increasing.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rise in Democratic identification may be because of southern voters.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Split-ticket voting is declining.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9"/>
              <w:gridCol w:w="64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Mechanisms of Political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5.3.5 - Describe how the party system in the United States has changed over 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holds the view that large-scale realignments in political party support are no longer likely?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Dealignment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Elite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Pluralist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Rigidity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Volatility theory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9"/>
              <w:gridCol w:w="64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Mechanisms of Political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5.3.5 - Describe how the party system in the United States has changed over 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12:29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12:31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degree to which party polarization exists, and discuss its implications for government, politics, and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6"/>
              <w:gridCol w:w="64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Complex</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Political Parties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5.3.5 - Describe how the party system in the United States has changed over 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explain the different functions of political parties in the American system of government.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92"/>
              <w:gridCol w:w="6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Political Parties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5.3.1 - Examine the four most important functions of political parties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12:33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relationship of the national, state, and local party organizations to each other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81"/>
              <w:gridCol w:w="63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Political Parties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5.3.2 - Depict the structure of political parties at each level of U.S. government.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differences between the party-in-the-electorate, the party organization, and the party-in-government.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81"/>
              <w:gridCol w:w="63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Political Parties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5.3.2 - Depict the structure of political parties at each level of U.S. government.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difference between a political party and an interest group.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92"/>
              <w:gridCol w:w="6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Political Parties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5.3.1 - Examine the four most important functions of political parties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and explain the concept of a party machine.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92"/>
              <w:gridCol w:w="6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Political Parties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5.3.1 - Examine the four most important functions of political parties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and explain the view that George Washington had toward political parties.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92"/>
              <w:gridCol w:w="6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History of Political Parties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5.3.1 - Examine the four most important functions of political parties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Analyze the role of the Great Depression in shifting voting patterns.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92"/>
              <w:gridCol w:w="6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Complex</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History of Political Parties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5.3.1 - Examine the four most important functions of political parties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12:46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12:48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why political parties formed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6"/>
              <w:gridCol w:w="64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History of Political Parties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5.3.5 - Describe how the party system in the United States has changed over 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12:48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12:50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how political parties have evolved over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6"/>
              <w:gridCol w:w="64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History of Political Parties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5.3.5 - Describe how the party system in the United States has changed over 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explain the ideological differences between the Federalists led by Alexander Hamilton and the Democratic Republicans led by Thomas Jefferson.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6"/>
              <w:gridCol w:w="64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Complex</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History of Political Parties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5.3.5 - Describe how the party system in the United States has changed over 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12:55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differences between the modern Democratic Party and the Republican Party on social issues.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6"/>
              <w:gridCol w:w="64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Two Major U.S. Parties Today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5.3.5 - Describe how the party system in the United States has changed over 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12:55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differences between the modern Democratic Party and the Republican Party on economic issues.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6"/>
              <w:gridCol w:w="64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Two Major U.S. Parties Today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5.3.5 - Describe how the party system in the United States has changed over 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12:57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and explain the concept of a wave election.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6"/>
              <w:gridCol w:w="64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Two Major U.S. Parties Today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5.3.5 - Describe how the party system in the United States has changed over 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1:00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explain the challenges that third parties face in achieving electoral success.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17"/>
              <w:gridCol w:w="61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Why Has the Two-Party System Endured?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5.3.6 - Explain why we have a two-party system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explain the factors that reinforce the two-party system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17"/>
              <w:gridCol w:w="61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Why Has the Two-Party System Endured?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5.3.6 - Explain why we have a two-party system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1:05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explain the major explanations for why the United States features a two-party system and why it endures.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17"/>
              <w:gridCol w:w="61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Why Has the Two-Party System Endured?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5.3.6 - Explain why we have a two-party system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1:06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concept of party realignment.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6"/>
              <w:gridCol w:w="64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Mechanisms of Political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5.3.5 - Describe how the party system in the United States has changed over 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1:09 AM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8 - Political Parties</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Online Assessment,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8 - Political Parties</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HWLAP Superuser</vt:lpwstr>
  </property>
</Properties>
</file>